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1793D" w14:textId="77777777" w:rsidR="008F6072" w:rsidRPr="00E47FD6" w:rsidRDefault="008F6072" w:rsidP="00E47FD6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E47FD6">
        <w:rPr>
          <w:rFonts w:ascii="Verdana" w:hAnsi="Verdana"/>
          <w:color w:val="000000"/>
          <w:sz w:val="32"/>
          <w:lang w:val="ru-RU"/>
        </w:rPr>
        <w:t>Над пустыней Хила</w:t>
      </w:r>
    </w:p>
    <w:p w14:paraId="1834EFEE" w14:textId="66CB288D" w:rsidR="008F6072" w:rsidRDefault="0071279B" w:rsidP="00E47FD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47FD6">
        <w:rPr>
          <w:rFonts w:ascii="Verdana" w:hAnsi="Verdana"/>
          <w:color w:val="000000"/>
          <w:sz w:val="24"/>
          <w:lang w:val="ru-RU"/>
        </w:rPr>
        <w:t>Валентина Николаевна Журавлёва</w:t>
      </w:r>
    </w:p>
    <w:p w14:paraId="1ADF9978" w14:textId="77777777" w:rsidR="00DB047A" w:rsidRPr="00E47FD6" w:rsidRDefault="00DB047A" w:rsidP="00E47FD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</w:p>
    <w:p w14:paraId="1287625C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ED52249" w14:textId="42B11972" w:rsidR="008F6072" w:rsidRPr="00E47FD6" w:rsidRDefault="008F6072" w:rsidP="00DB04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47FD6">
        <w:rPr>
          <w:rFonts w:ascii="Verdana" w:hAnsi="Verdana"/>
          <w:noProof/>
          <w:color w:val="000000"/>
          <w:sz w:val="20"/>
        </w:rPr>
        <w:drawing>
          <wp:inline distT="0" distB="0" distL="0" distR="0" wp14:anchorId="7608729B" wp14:editId="1B8E71D1">
            <wp:extent cx="4580255" cy="34372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55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57945" w14:textId="77777777" w:rsidR="0071279B" w:rsidRPr="00E47FD6" w:rsidRDefault="0071279B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1E26F0E" w14:textId="77777777" w:rsidR="00DB047A" w:rsidRDefault="00DB047A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0CF3654" w14:textId="6731F074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Самолет взбесился.</w:t>
      </w:r>
    </w:p>
    <w:p w14:paraId="58643431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Беспорядочно вспыхивали и гасли контрольные лампы на приборных щитках. Исступленно выла сирена пусковой установки «Скорпиона», и ее истеричный, надрывный вой заглушал слитный гул четырех турбореактивных моторов. Метались обезумевшие стрелки приборов, судорожно подергивался штурвал управления.</w:t>
      </w:r>
    </w:p>
    <w:p w14:paraId="1733296C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Джон Гейли ничего не мог сделать. Он даже не понимал, что произошло. Еще минуту назад бомбардировщик «Атлант» Б-97, управляемый автопилотом, уверенно шел к полигону. Электронное счетно-решающее устройство определило момент запуска ракетного снаряда «Скорпион». И с этого все началось. «Скорпион» не отделился от самолета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поэтому и выла сирена, предупреждая, что взрыватель снаряда поставлен на боевой взвод. Автопилот не отключался. Это было самое страшное. Джон Гейли не мог вести самолет. Мощная гидравлическая система, управляемая автопилотом, передвигала штурвал, и хотя Гейли всей тяжестью тела повис на штурвале, самолет пикировал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круче и круче.</w:t>
      </w:r>
    </w:p>
    <w:p w14:paraId="20C8E41C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не видел высотомера, в глазах от напряжения расходились круги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красные, оранжевые. Но он знал: если самолет опустится ниже тысячи футов, сработает взрыватель термоядерного заряда в «Скорпионе». О том, что, пикируя, «Атлант» врежется в землю, Гейли не думал. В сознании билась одна только мысль: «Взрыв, взрыв, взрыв...»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и, задыхаясь, он тянул штурвал.</w:t>
      </w:r>
    </w:p>
    <w:p w14:paraId="55E3D1C6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Оранжевые круги в глазах слились в сплошное фиолетовое пятно. Лихорадочные удары сердца сотрясали тело. Судорога подступала к горлу. Какой-то, еще не затопленной ужасом частицей сознания он понял, что это конец... И тогда, покрывая все звуки: и зловещий, с присвистом рев двигателей, и острый, надрывный вой сирены, и громкий, отдающийся в ушах стук сердца, электрическим током хлестнул по нервам спокойный голос:</w:t>
      </w:r>
    </w:p>
    <w:p w14:paraId="1FF37D56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Не сходите с ума, Гейли. Перестаньте тянуть штурвал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это бесполезно.</w:t>
      </w:r>
    </w:p>
    <w:p w14:paraId="5B1C0F01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Машинально Гейли поднял голову. На приборной доске, среди хаотически вспыхивающих контрольных ламп, ровно горел квадрат телеэкрана. С выпуклого зеленоватого стекла на летчика смотрел Вернер фон Гертер.</w:t>
      </w:r>
    </w:p>
    <w:p w14:paraId="5E786D22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Бросьте валять дурака, Джон. Оставьте штурвал. Ну, живо!</w:t>
      </w:r>
    </w:p>
    <w:p w14:paraId="4CFF8E0A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lastRenderedPageBreak/>
        <w:t>Повинуясь команде, Гейли разжал руки. И штурвал, словно издеваясь над ним, сам пополз назад, пополз без всяких усилий.</w:t>
      </w:r>
    </w:p>
    <w:p w14:paraId="02F8E39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Ускорение стиснуло летчика, вдавило в кресло. «Атлант» выходил из пикирования.</w:t>
      </w:r>
    </w:p>
    <w:p w14:paraId="213EBB32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Вы чародей, шеф,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крикнул Гейли. Голос его дрожал.</w:t>
      </w:r>
    </w:p>
    <w:p w14:paraId="7EA02343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улыбнулся. Это было едва заметное движение губ; узкие, бескровные, они чуть изогнулись, вздрогнули, замерли. Но летчик видел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Гертер улыбнулся.</w:t>
      </w:r>
    </w:p>
    <w:p w14:paraId="6075B7BA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Попробуйте передвинуть секторы газа,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сказал фон Гертер.</w:t>
      </w:r>
    </w:p>
    <w:p w14:paraId="1F16341D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Он говорил внятно, четко, почти без акцента. И Гейли слышал его негромкий голос сквозь вой сирены и гул моторов. Может быть, слова угадывались по движению губ, может быть, ужас, охвативший сознание, обострил слух, но Гейли слышал каждое слово.</w:t>
      </w:r>
    </w:p>
    <w:p w14:paraId="31D9F256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Попробуйте передвинуть секторы газа.</w:t>
      </w:r>
    </w:p>
    <w:p w14:paraId="113290C1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послушно ухватился за красные рукоятки рычагов, попытался потянуть на себя. Секторы газа не поддавались.</w:t>
      </w:r>
    </w:p>
    <w:p w14:paraId="5BE808D7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Нет,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он мотнул головой. Громко повторил, наклоняясь к экрану: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Нет!</w:t>
      </w:r>
    </w:p>
    <w:p w14:paraId="6FA7F9F1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Без паники, капитан Гейли,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строго сказал Гертер.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Возьмите себя в руки.</w:t>
      </w:r>
    </w:p>
    <w:p w14:paraId="1A2C8A97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Этот негромкий, лишенный выразительности, какой-то восковой голос действовал на летчика гипнотизирующе.</w:t>
      </w:r>
    </w:p>
    <w:p w14:paraId="39CD7608" w14:textId="1AE97858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был «Ученым №</w:t>
      </w:r>
      <w:r w:rsidR="00DB047A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1»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так называли его газеты. Фон Гертер, ведущий специалист Управления баллистических снарядов, строил ракеты для западного мира (он работал когда-то на Гитлера, но какое это имело значение? Ведь и тогда он был «Ученым №</w:t>
      </w:r>
      <w:r w:rsidR="00DB047A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1»). И Гейли с надеждой смотрел на экран.</w:t>
      </w:r>
    </w:p>
    <w:p w14:paraId="1A35ED12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думал. Взгляд его, как всегда в такие минуты, остановился, губы плотно сжались. У него было лицо художника, музыканта: высокий, сильно выпуклый лоб с небольшим шрамом над правой бровью (в молодости Гертер был исправным буршем), тонкий хрящеватый нос с круглым вырезом ноздрей, голубые глаза, глядящие куда-то вдаль.</w:t>
      </w:r>
    </w:p>
    <w:p w14:paraId="21D48F0D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думал. Это длилось всего лишь мгновение, но ожидание показалось летчику нестерпимо долгим.</w:t>
      </w:r>
    </w:p>
    <w:p w14:paraId="7280B272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Капитан Гейли не был трусом. Четвертый год он служил испытателем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это что-нибудь да значило. Но впервые в жизни его парализовал страх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жуткий, смертельный страх, от которого дрожали руки, бешено колотилось сердце и мысли, как капли ртути, метались, дробились и ускользали.</w:t>
      </w:r>
    </w:p>
    <w:p w14:paraId="4E4ABF9E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Под фюзеляжем «Атланта», в нескольких футах от кабины, висела неотделившаяся ракета с водородным зарядом. Взрыватель стоял на боевом взводе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 никакие силы уже не могли предотвратить взрыв. Если из-за вышедших из повиновения приборов самолет снизится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будет взрыв. Если кончится горючее и самолет спланирует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будет взрыв. А моторы, пущенные автопилотом на полную мощность, ревели, пожирая горючее...</w:t>
      </w:r>
    </w:p>
    <w:p w14:paraId="24A5E226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«Взрыв, взрыв, взрыв...»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бешено пульсировало в сознании Гейли. Взрыв, от которого возникает ослепительный, затмевающий солнце клубок огненных вихрей, а потом для него, Гейли, наступят вечный мрак и небытие. Водородный взрыв, от которого и ракета, и самолет и он, Гейли, разлетятся на молекулы, на атомы, превратятся в пустоту, в ничто.</w:t>
      </w:r>
    </w:p>
    <w:p w14:paraId="0AE185CE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верил во всемогущество Бомбы. Его много лет убеждали в этом газетными статьями, кинофильмами («Смотрите, смотрите, что стало с Хиросимой!»), секретными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только для офицеров!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инструкциями. Радиусы действия Бомбы, разрушительный эффект, оптимальные высоты взрывов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десятки, сотни цифр были спрессованы в глубинах памяти. И сейчас, рванувшись с силой отпущенной пружины, эти цифры вытеснили из сознания все остальное. «Взрыв, взрыв, взрыв...» Это слово вертелось, как точильный круг, высекая мысли искрами: Почему бортинженер не пошел в полет? В шесть вечера надо быть в баре... Горючего осталось минут на сорок...» Искры гасли мгновенно. Бортинженера не пустили в рискованный полет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квалифицированный специалист стоит много дороже пилота. Свидание в баре не состоится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при всех обстоятельствах он опоздает... Он старался не смотреть на прибор, показывающий расход горючего. «Взрыв, взрыв, взрыв...»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вертелся точильный круг, искрами высекая цифры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температура, ионизация, ударная сила, температура, ионизация, ударная сила...</w:t>
      </w:r>
    </w:p>
    <w:p w14:paraId="08D6D395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Слушайте, Гейли,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голос фон Гертера ввинчивался в сознание летчика.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Слушайте, Гейли. Вы должны снять щиток автопилота. Сейчас к экрану подойдет Петерсон. Он скажет, что нужно делать.</w:t>
      </w:r>
    </w:p>
    <w:p w14:paraId="347FA0E5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покосился на темную панель автопилота. Представил хаотическое сплетение проводов, полупроводников, сопротивлений, конденсаторов... Это была совершенно новая, не похожая на обычные автопилоты, комплексная система автоматического управления самолетом.</w:t>
      </w:r>
    </w:p>
    <w:p w14:paraId="1F4C39A6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Ничего не выйдет,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хрипло выкрикнул он.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У меня нет инструментов.</w:t>
      </w:r>
    </w:p>
    <w:p w14:paraId="4A4C6195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«Атлант», набрав высоту, лег в крутой вираж. Заглушая визг сирены, напряженно ревели двигатели. Сквозь иллюминатор Гейли увидел внизу выгоревшие, ржавые холмы пустыни Хила. Самолет был где-то около полигона.</w:t>
      </w:r>
    </w:p>
    <w:p w14:paraId="6F486785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думал. Все происшедшее было для него прежде всего сложной задачей, тем более сложной, что ее требовалось решить без промедления. Точнее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тремя задачами. Следовало определить, почему «Скорпион» не отделился от самолета. Это было крайне важно, ибо серьезные изменения в конструкции «Скорпиона» не входили в планы фон Гертера. Следовало также попытаться спасти экспериментальный образец «Скорпиона» или довести испытания до конца. И, наконец, желательно было сохранить жизнь Гейли, опытного пилота, к которому фон Гертер уже привык.</w:t>
      </w:r>
    </w:p>
    <w:p w14:paraId="47B843B7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думал. Его мозг работал, как хорошо выверенная аналитическая машина. Он решал одновременно три задачи. Но перед глазами Гертера стояло главное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чертеж пускового устройства «Скорпиона». Где-то была ошибка, и фон Гертер методично ее искал.</w:t>
      </w:r>
    </w:p>
    <w:p w14:paraId="030A9AA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Придется прыгать,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сказал он летчику.</w:t>
      </w:r>
    </w:p>
    <w:p w14:paraId="48DAA91E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Нет,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Гейли наклонился к самому экрану.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Нет. Автоматы закрыли люк...</w:t>
      </w:r>
    </w:p>
    <w:p w14:paraId="0796B833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Гертер уже не слушал. Он знал, в чем дело. Автоматы безопасности не дают летчику прыгать, если самолет недостаточно удалился от предполагаемого места взрыва. А это место было сейчас всего в нескольких футах от кабины. Одна из задач усложнялась, Гертер поморщился.</w:t>
      </w:r>
    </w:p>
    <w:p w14:paraId="3C252DE8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«Атлант» вошел в облака, серая пелена надвинулась на иллюминаторы, и автоматы тотчас же включили обзорный локатор, зажгли свет. Восставшие против летчика приборы заботились о нем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исправно подавали в кабину кондиционированный воздух, поддерживали нужную температуру, следили за освещением. Как тюремный врач, они педантично оберегали здоровье приговоренного к смертной казни.</w:t>
      </w:r>
    </w:p>
    <w:p w14:paraId="795EEBA7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На круглом экране обзорного локатора выделялись темные пятна. «Атлант» шел над гигантскими воронками, возникшими от взрывов ядерных снарядов. Здесь, в центре пустыни Хила, был испытательный полигон военно-воздушных сил. Если бы пусковая установка «Скорпиона» оказалась исправной, сейчас в каменистой, оплавленной, испепеленной земле была бы еще одна воронка...</w:t>
      </w:r>
    </w:p>
    <w:p w14:paraId="498365B8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думал. Он уже знал, почему не сработала пусковая установка. Ошибка была найдена, и, мысленно увеличив масштаб чертежа, фон Гертер решал, какие изменения придется внести в конструкцию. Конечно, в полете ничего нельзя исправить. Экспериментальный образец снаряда потерян. А летчик...</w:t>
      </w:r>
    </w:p>
    <w:p w14:paraId="50E22E04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Как с горючим?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100C380E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перевел взгляд на приборную доску. Расходомер ничем не выделялся среди других приборов, но сейчас Гейли мгновенно увидел и запомнил даже самые мельчайшие детали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извилистую царапину на полированном корпусе, пылинки на толстом стекле, желтоватый бугорок на кончике вздрагивающей стрелки.</w:t>
      </w:r>
    </w:p>
    <w:p w14:paraId="3FCF3A71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Хватит на полчаса,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ответил Гейли. Он заставил себя улыбнуться.</w:t>
      </w:r>
    </w:p>
    <w:p w14:paraId="0C01D43A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смотрел куда-то в пространство. На чертеже, стоящем перед его глазами, возникли красные линии. Да, конструкцию пускового устройства «Скорпиона» следовало изменить, и Гертер ясно видел, какие именно изменения придется внести.</w:t>
      </w:r>
    </w:p>
    <w:p w14:paraId="3D375A03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Вы слышите, шеф?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крикнул Гейли, машинально пригибаясь к экрану.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Горючего осталось на полчаса.</w:t>
      </w:r>
    </w:p>
    <w:p w14:paraId="0F84EDA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Гертер молчал.</w:t>
      </w:r>
    </w:p>
    <w:p w14:paraId="799CC001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Горючего осталось на полчаса!</w:t>
      </w:r>
    </w:p>
    <w:p w14:paraId="0D7EDF0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lastRenderedPageBreak/>
        <w:t>Шрам над правой бровью дрогнул, Гертер недовольно прищурился. Он всегда прищуривался, если ему мешали думать. И Гейли вдруг понял: Гертер не думает о нем, мысли Гертера уже заняты чем-то другим. Это было так страшно, что Гейли забыл о взрыве. Ему хотелось крикнуть: «Нет! Нет!»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но прямо перед ним был экран, и он видел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Гертер думает о другом. Уже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о другом!</w:t>
      </w:r>
    </w:p>
    <w:p w14:paraId="573DC78F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Фон Гертер действительно уже не думал о летчике. Эта задача не решалась, и он отбросил ее так, как отбросил бы любую математическую нелепицу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квадратуру круга или нераскрывающийся интеграл.</w:t>
      </w:r>
    </w:p>
    <w:p w14:paraId="781D9A81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Всю жизнь Вернер фон Гертер строил ракеты. Его первенцы (он вспоминал о них снисходительно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молодость!) летали через Ла-Манш на Лондон. Он сам рассчитывал их траектории. Потом он оказался за океаном. Теперь ракеты должны были летать через океан. И он рассчитывал новые траектории. Гертер любил свои ракеты. О политике он почти не думал. О людях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тоже. Впрочем, к тем людям, которые помогали ему строить ракеты, он относился хорошо. Джон Гейли принадлежал к этим людям, и Гертер старался его спасти. Но задача оказалась неразрешимой. Поэтому он перестал думать о Гейли. Теперь он думал только о «Скорпионе».</w:t>
      </w:r>
    </w:p>
    <w:p w14:paraId="22BD33BC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Шеф, вы слышите?!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Гейли тряс микрофон.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Вы слышите?!</w:t>
      </w:r>
    </w:p>
    <w:p w14:paraId="4F768A4A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Взгляд Гертера на мгновение встретился со взглядом летчика. Спокойные голубые глаза Гертера прищурились. Потом экран погас.</w:t>
      </w:r>
    </w:p>
    <w:p w14:paraId="11A40E4E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Зеленоватое стекло, за которым еще секунду назад был фон Гертер, поблескивало ровным, матовым зеркалом. И Гейли, пригнувшийся к экрану, видел в этом зеркале только себя и кабину.</w:t>
      </w:r>
    </w:p>
    <w:p w14:paraId="5DC57C82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В зеленоватом стекле погасшего экрана он увидел кабину и себя. Кабина казалась сплюснутой, а сам он, Гейли, был крохотным пятнышком, тоже каким-то сжатым, стиснутым. Простой оптический эффект ошеломил летчика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настолько разителен был контраст между этим мелким, нелепым изображением и крупным, спокойным лицом Гертера, только что глядевшего с экрана. Гейли рывком выпрямился. Схватил держатель микрофона. Он кричал в микрофон какие-то слова, бессмысленные слова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лишь бы услышали там, на земле, лишь бы отозвались! Он не хотел, не мог согласиться с мыслью, что Гертер уже занят другим.</w:t>
      </w:r>
    </w:p>
    <w:p w14:paraId="7C466D93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Летчику вдруг показалось, что его просто не слышат, что сирена заглушает его голос. Он поспешно достал нож и поддел острием провод, идущий к эбонитовой коробке сирены. Сирена, взвизгнув, замерла. Сразу же наступила звенящая тишина; привычный гул моторов не воспринимался как шум.</w:t>
      </w:r>
    </w:p>
    <w:p w14:paraId="34E6A54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Хриплый голос бился о сетку микрофона. Гейли кричал, хотя можно было говорить негромко. Он кричал, ожидая, что вот сейчас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вот в этот миг!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услышит ответ. Но никто ему не отвечал.</w:t>
      </w:r>
    </w:p>
    <w:p w14:paraId="0F5E640A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«Атлант», набрав высоту, вышел из облаков. Впереди заблестела узкая полоска. Там был зализ. Это приборы, раскрутив самолет над пустыней Хила, бросили его, как камень из пращи, вперед к океану.</w:t>
      </w:r>
    </w:p>
    <w:p w14:paraId="33309AAA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не думал об этом. Он кричал в микрофон одни и те же слова. Он даже не замечал, что это была брань. Он ждал ответа. Но ему не отвечали, хотя рация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он видел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была в полкой исправности.</w:t>
      </w:r>
    </w:p>
    <w:p w14:paraId="6AAA4D16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Ему не отвечали, а горючее кончалось. И Гейли, даже не глядя на расходомер, знал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через двадцать пять минут моторы проглотят последнюю каплю. Он знал, что баки почти пусты, что топливные насосы жадно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по галлону в секунду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высасывают горючее и, лихорадочно пульсируя, гонят, гонят к ненасытным турбинам...</w:t>
      </w:r>
    </w:p>
    <w:p w14:paraId="225C4353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Он замолчал на полуслове. То, что он увидел, в первый момент показалось ему спасением. На экране обзорного локатора, у самого края, возникли две светлые черточки. Они быстро передвигались к центру экрана, туда, где был «Атлант». Гейли так ждал, так жаждал спасения, что эти две светлые черточки заставили его замолчать.</w:t>
      </w:r>
    </w:p>
    <w:p w14:paraId="488F8412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Но Джон Гейли был опытным пилотом, и, когда его сознание на мгновение освободилось от давящей силы ужаса, он сразу же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с беспощадной ясностью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увидел, в чем дело. В какой-то ничтожный отрезок времени он понял: «Атлант» вышел за пределы полигона, и там, на земле, приняли меры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навстречу обреченному самолету взлетели управляемые снаряды «Циклон».</w:t>
      </w:r>
    </w:p>
    <w:p w14:paraId="44CA73DD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lastRenderedPageBreak/>
        <w:t>Это была всего лишь тысячная доля секунды, но тренированный мозг летчика-испытателя оценил обстановку. Гейли увидел все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 высоту «Атланта», и его курс, и его скорость, и расстояние до снарядов...</w:t>
      </w:r>
    </w:p>
    <w:p w14:paraId="25CBD082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За что?!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крикнул он, отталкивая микрофон. На него вновь навалился ужас и стиснул сознание. Его расстреливали, хладнокровно расстреливали!</w:t>
      </w:r>
    </w:p>
    <w:p w14:paraId="170AE24C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За что?!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он схватил микрофон.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За что?!</w:t>
      </w:r>
    </w:p>
    <w:p w14:paraId="179833A3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Ответа не было. Там, на земле, слышали его, но не отвечали. Они боялись ответить и убивали его втихомолку. Рация работала. Они слышали его, но молчали, подло молчали!</w:t>
      </w:r>
    </w:p>
    <w:p w14:paraId="4501A644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Это слово, как плотина, повернуло бушующий поток мыслей. Его охватила ярость. Теперь он был уверен, что спасся бы, обязательно спасся бы, и только снаряды отрезали путь к спасению. Снаряды отбирали у него целую вечность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двадцать минут.</w:t>
      </w:r>
    </w:p>
    <w:p w14:paraId="6B54656D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Земля молчит, предательски молчит, но рация работает, и он будет кричать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всем, всем, всем! Они не имеют права его убивать.</w:t>
      </w:r>
    </w:p>
    <w:p w14:paraId="1FC407ED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Он вцепился в регулятор настройки. Рация повиновалась ему, он мог действовать, и это сразу отсекло ужас. Гейли быстро выключил УКВ, он будет говорить на коротких волнах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пусть его слышат пассажирские самолеты, океанские суда, радиолюбители, пусть его слышат все!</w:t>
      </w:r>
    </w:p>
    <w:p w14:paraId="3E70D65B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Ровно гудела рация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единственный прибор на самолете, готовый покорно служить человеку. Но Джон Гейли не знал, что говорить. Он искал слова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 не находил. Он не мог обвинять тех, кто сейчас наводил на него «Циклоны»: эти люди выполняли приказ и защищали себя от обезумевшего самолета. Он не мог обвинять Гертера, потому что Гертер сделал все возможное для его спасения. Он не мог обвинять тех, кто построил автоматы: в испытательном полете можно ожидать любых случайностей.</w:t>
      </w:r>
    </w:p>
    <w:p w14:paraId="09DC30F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Он искал слов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 не находил. То новое, человеческое, что, отвергая смерть, поднималось в его сознании, еще не могло быть выражено словами, потому что он никогда не понимал и не принимал этих слов. В мозгу метались обрывки фраз, беспомощные, нелепые. Он хотел крикнуть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но не мог, ибо не было слов,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что ему, Джону Гейли, всего двадцать восемь лет, что ему нельзя умирать, что он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пусть только все кончится благополучно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никогда не будет летать. Нет, он будет летать, но без Бомбы...</w:t>
      </w:r>
    </w:p>
    <w:p w14:paraId="5F4E0C6D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Бомба,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он нашел слово и поспешно повторил его.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Бомба! Проклятая Бомба...</w:t>
      </w:r>
    </w:p>
    <w:p w14:paraId="503F960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Он замолчал. Других слов не было. Капитан Джон Гейли верил во всемогущество Бомбы. И стоило ему произнести это слово, как память тотчас же вытолкнула целые параграфы инструкций и наставлений, крикливых и назойливых, как реклама, десятки, сотни цифр. Он мотнул головой, отгоняя цифры, как отгоняют мух, И увидел в иллюминаторе «Циклоны».</w:t>
      </w:r>
    </w:p>
    <w:p w14:paraId="326A672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7030A65" w14:textId="023E8F81" w:rsidR="008F6072" w:rsidRPr="00E47FD6" w:rsidRDefault="008F6072" w:rsidP="00DB047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47FD6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3D219A19" wp14:editId="3B5335AA">
            <wp:extent cx="2404745" cy="3792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45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27F44" w14:textId="77777777" w:rsidR="00DB047A" w:rsidRDefault="00DB047A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AB2A162" w14:textId="09BA7621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Две маленькие черные точки, оставляя за собой грязный дымный след, шли навстречу «Атланту». Гейли инстинктивно вцепился в штурвал. Но, едва прикоснувшись к холодной пластмассе, он почувствовал, что штурвал сам идет туда, куда он хотел его передвинуть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назад и вправо. Самолет, разворачиваясь, набирал высоту. Автоматы видели опасность.</w:t>
      </w:r>
    </w:p>
    <w:p w14:paraId="01E5D42B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909258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сейчас же отпустил штурвал. Он знал: электронная система защиты справится с «Циклонами» лучше человека.</w:t>
      </w:r>
    </w:p>
    <w:p w14:paraId="1EF07BF7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«Циклоны» приближались. Как псы, спущенные с цепи, они гнались за самолетом, повторяя каждый его маневр. На приборной доске вспыхнула белая лампочка. Инфракрасный пеленгатор, управляющий хвостовыми пулеметами, открыл заградительный огонь. «Атлант» на максимальной скорости уходил дальше в глубь пустыни Хила.</w:t>
      </w:r>
    </w:p>
    <w:p w14:paraId="0AD082C2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Белая лампочка на приборной доске мигнула и погасла. «Циклоны» прорвались к «Атланту», и электрическая система защиты прекратила огонь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взрыв снарядов на короткой дистанции был опасен.</w:t>
      </w:r>
    </w:p>
    <w:p w14:paraId="7C34FFA6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Штурвал дернулся, резко пошел назад. Летчика вдавило в кресло. Обреченный самолет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как мог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вел отчаянную борьбу с «Циклонами». Это был каскад сложных фигур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разворот, пикирование, снова разворот, вираж... В иллюминаторах на мгновение возникала вздыбленная желтая земля, исчезала, сменяясь ослепительной синевой неба, и опять появлялась, круто уходя куда-то в сторону.</w:t>
      </w:r>
    </w:p>
    <w:p w14:paraId="184085D5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зажмурил глаза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крепко, до боли. Время исчезло. Остался только яростный, скрежещущий рев моторов. И, когда этот рев сменился привычным ровным гулом, летчик открыл глаза.</w:t>
      </w:r>
    </w:p>
    <w:p w14:paraId="7E5B0009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Самолет шел над пустыней Хила. «Циклоны» выдохлись, отстали. Но на экране обзорного локатора со всех сторон тянулись к центру светлые черточки. Их было очень много. Десятки, может быть, сотни новых «Циклонов» рвались к самолету с севера, с юга, с востока, с запада.</w:t>
      </w:r>
    </w:p>
    <w:p w14:paraId="041D5A4D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Гейли понял: через полторы минуты «Циклоны» вцепятся в самолет, разорвут его в клочья. Может быть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но это был один шанс из миллиона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ему удастся выпрыгнуть из разбитого самолета.</w:t>
      </w:r>
    </w:p>
    <w:p w14:paraId="751DE75A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Эта мысль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он тотчас же ухватился за нее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 xml:space="preserve">— заставила его действовать. Он поправил лямки парашюта, надел кислородную маску. Взгляд его упал на рацию. Он забыл о ней, а она ждала. Ждала его слов. И они нахлынули, эти слова, еще </w:t>
      </w:r>
      <w:r w:rsidRPr="00E47FD6">
        <w:rPr>
          <w:rFonts w:ascii="Verdana" w:hAnsi="Verdana"/>
          <w:color w:val="000000"/>
          <w:sz w:val="20"/>
          <w:lang w:val="ru-RU"/>
        </w:rPr>
        <w:lastRenderedPageBreak/>
        <w:t>сумбурные, неповоротливые, но такие нужные! Да, он может, он должен обвинять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 тех, кто наводил «Циклоны» (они боялись созданной ими же Бомбы и потому убивали его), и тех, кто строил «Скорпион» и «Атлант» (они сами создали дикую спешку, в которой были неизбежны катастрофы), и тех, кто подвесил к его самолету Бомбу, проклятую термоядерную Бомбу. Они послали его, а сами остались на земле, и теперь, скрывая свою ошибку,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нет, свое преступление!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хотели его убить...</w:t>
      </w:r>
    </w:p>
    <w:p w14:paraId="17416E6B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Он схватил микрофон. Сдернул кислородную маску. Но не было слов, первых слов, с которых следовало начинать. Он еще не понимал, что все, все можно сказать самыми простыми словами.</w:t>
      </w:r>
    </w:p>
    <w:p w14:paraId="4435C92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Он искал какие-то особые слова, а время истекало. Секунды, еще мгновение назад бывшие Временем, превращались в Ничто. Он ощущал это всем своим существом, всем телом и, как пловец, выгребающий против течения, всем телом сопротивлялся потоку Времени.</w:t>
      </w:r>
    </w:p>
    <w:p w14:paraId="5E71AAB0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Я, капитан Джон Гейли,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тихо сказал он.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Я...</w:t>
      </w:r>
    </w:p>
    <w:p w14:paraId="49AE0884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Он говорил так тихо, что его не могли услышать. Захлебываясь, клокотали моторы, в безнадежной попытке бросившие самолет в последний прыжок.</w:t>
      </w:r>
    </w:p>
    <w:p w14:paraId="34897CFB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—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Я капитан Джон Гейли,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крикнул он.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Слушайте...</w:t>
      </w:r>
    </w:p>
    <w:p w14:paraId="198C7889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Больше он ничего не успел сказать.</w:t>
      </w:r>
    </w:p>
    <w:p w14:paraId="3CF8E0F5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Стая «Циклонов» вгрызлась в самолет. Разбитый, истерзанный, окутанный огнем и дымом, он падал, а «Циклоны» со всех сторон налетали на него</w:t>
      </w:r>
      <w:r w:rsidRPr="00E47FD6">
        <w:rPr>
          <w:rFonts w:ascii="Verdana" w:hAnsi="Verdana"/>
          <w:color w:val="000000"/>
          <w:sz w:val="20"/>
        </w:rPr>
        <w:t> </w:t>
      </w:r>
      <w:r w:rsidRPr="00E47FD6">
        <w:rPr>
          <w:rFonts w:ascii="Verdana" w:hAnsi="Verdana"/>
          <w:color w:val="000000"/>
          <w:sz w:val="20"/>
          <w:lang w:val="ru-RU"/>
        </w:rPr>
        <w:t>— и рвали, рвали на куски.</w:t>
      </w:r>
    </w:p>
    <w:p w14:paraId="32DAF1E5" w14:textId="77777777" w:rsidR="008F6072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Когда до земли осталось триста футов, сквозь дым пробилось ослепительное пламя, мгновенно раздулось до чудовищных размеров и обрушилось на мертвые холмы пустыни Хила. Потом в небо поднялось белое облако и разрослось взлохмаченным уродливым грибом.</w:t>
      </w:r>
    </w:p>
    <w:p w14:paraId="4DA7D709" w14:textId="147E9E55" w:rsidR="00ED68BA" w:rsidRPr="00E47FD6" w:rsidRDefault="008F6072" w:rsidP="00E47FD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47FD6">
        <w:rPr>
          <w:rFonts w:ascii="Verdana" w:hAnsi="Verdana"/>
          <w:color w:val="000000"/>
          <w:sz w:val="20"/>
          <w:lang w:val="ru-RU"/>
        </w:rPr>
        <w:t>Час спустя Военное ведомство опубликовало короткое сообщение: «На полигоне в пустыне Хила успешно проведены очередные испытания термоядерного снаряда «Скорпион».</w:t>
      </w:r>
    </w:p>
    <w:sectPr w:rsidR="00ED68BA" w:rsidRPr="00E47FD6" w:rsidSect="00E47F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C6506" w14:textId="77777777" w:rsidR="006C3783" w:rsidRDefault="006C3783" w:rsidP="00E47FD6">
      <w:pPr>
        <w:spacing w:after="0" w:line="240" w:lineRule="auto"/>
      </w:pPr>
      <w:r>
        <w:separator/>
      </w:r>
    </w:p>
  </w:endnote>
  <w:endnote w:type="continuationSeparator" w:id="0">
    <w:p w14:paraId="42496DA3" w14:textId="77777777" w:rsidR="006C3783" w:rsidRDefault="006C3783" w:rsidP="00E4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BF4F" w14:textId="77777777" w:rsidR="00E47FD6" w:rsidRDefault="00E47FD6" w:rsidP="007036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FE820E" w14:textId="77777777" w:rsidR="00E47FD6" w:rsidRDefault="00E47FD6" w:rsidP="00E47F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FED6" w14:textId="7129C820" w:rsidR="00E47FD6" w:rsidRPr="00DB047A" w:rsidRDefault="00E47FD6" w:rsidP="00E47FD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B047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47FD6">
      <w:rPr>
        <w:rStyle w:val="PageNumber"/>
        <w:rFonts w:ascii="Arial" w:hAnsi="Arial" w:cs="Arial"/>
        <w:color w:val="999999"/>
        <w:sz w:val="20"/>
      </w:rPr>
      <w:t>http</w:t>
    </w:r>
    <w:r w:rsidRPr="00DB047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47FD6">
      <w:rPr>
        <w:rStyle w:val="PageNumber"/>
        <w:rFonts w:ascii="Arial" w:hAnsi="Arial" w:cs="Arial"/>
        <w:color w:val="999999"/>
        <w:sz w:val="20"/>
      </w:rPr>
      <w:t>artefact</w:t>
    </w:r>
    <w:r w:rsidRPr="00DB047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47FD6">
      <w:rPr>
        <w:rStyle w:val="PageNumber"/>
        <w:rFonts w:ascii="Arial" w:hAnsi="Arial" w:cs="Arial"/>
        <w:color w:val="999999"/>
        <w:sz w:val="20"/>
      </w:rPr>
      <w:t>lib</w:t>
    </w:r>
    <w:r w:rsidRPr="00DB047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47FD6">
      <w:rPr>
        <w:rStyle w:val="PageNumber"/>
        <w:rFonts w:ascii="Arial" w:hAnsi="Arial" w:cs="Arial"/>
        <w:color w:val="999999"/>
        <w:sz w:val="20"/>
      </w:rPr>
      <w:t>ru</w:t>
    </w:r>
    <w:r w:rsidRPr="00DB047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8311" w14:textId="77777777" w:rsidR="00E47FD6" w:rsidRDefault="00E47F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D44AC" w14:textId="77777777" w:rsidR="006C3783" w:rsidRDefault="006C3783" w:rsidP="00E47FD6">
      <w:pPr>
        <w:spacing w:after="0" w:line="240" w:lineRule="auto"/>
      </w:pPr>
      <w:r>
        <w:separator/>
      </w:r>
    </w:p>
  </w:footnote>
  <w:footnote w:type="continuationSeparator" w:id="0">
    <w:p w14:paraId="471CA9E4" w14:textId="77777777" w:rsidR="006C3783" w:rsidRDefault="006C3783" w:rsidP="00E4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09DB" w14:textId="77777777" w:rsidR="00E47FD6" w:rsidRDefault="00E47F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30BF" w14:textId="281F5293" w:rsidR="00E47FD6" w:rsidRPr="00DB047A" w:rsidRDefault="00E47FD6" w:rsidP="00E47FD6">
    <w:pPr>
      <w:pStyle w:val="Header"/>
      <w:rPr>
        <w:rFonts w:ascii="Arial" w:hAnsi="Arial" w:cs="Arial"/>
        <w:color w:val="999999"/>
        <w:sz w:val="20"/>
        <w:lang w:val="ru-RU"/>
      </w:rPr>
    </w:pPr>
    <w:r w:rsidRPr="00DB047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47FD6">
      <w:rPr>
        <w:rFonts w:ascii="Arial" w:hAnsi="Arial" w:cs="Arial"/>
        <w:color w:val="999999"/>
        <w:sz w:val="20"/>
      </w:rPr>
      <w:t>http</w:t>
    </w:r>
    <w:r w:rsidRPr="00DB047A">
      <w:rPr>
        <w:rFonts w:ascii="Arial" w:hAnsi="Arial" w:cs="Arial"/>
        <w:color w:val="999999"/>
        <w:sz w:val="20"/>
        <w:lang w:val="ru-RU"/>
      </w:rPr>
      <w:t>://</w:t>
    </w:r>
    <w:r w:rsidRPr="00E47FD6">
      <w:rPr>
        <w:rFonts w:ascii="Arial" w:hAnsi="Arial" w:cs="Arial"/>
        <w:color w:val="999999"/>
        <w:sz w:val="20"/>
      </w:rPr>
      <w:t>artefact</w:t>
    </w:r>
    <w:r w:rsidRPr="00DB047A">
      <w:rPr>
        <w:rFonts w:ascii="Arial" w:hAnsi="Arial" w:cs="Arial"/>
        <w:color w:val="999999"/>
        <w:sz w:val="20"/>
        <w:lang w:val="ru-RU"/>
      </w:rPr>
      <w:t>.</w:t>
    </w:r>
    <w:r w:rsidRPr="00E47FD6">
      <w:rPr>
        <w:rFonts w:ascii="Arial" w:hAnsi="Arial" w:cs="Arial"/>
        <w:color w:val="999999"/>
        <w:sz w:val="20"/>
      </w:rPr>
      <w:t>lib</w:t>
    </w:r>
    <w:r w:rsidRPr="00DB047A">
      <w:rPr>
        <w:rFonts w:ascii="Arial" w:hAnsi="Arial" w:cs="Arial"/>
        <w:color w:val="999999"/>
        <w:sz w:val="20"/>
        <w:lang w:val="ru-RU"/>
      </w:rPr>
      <w:t>.</w:t>
    </w:r>
    <w:r w:rsidRPr="00E47FD6">
      <w:rPr>
        <w:rFonts w:ascii="Arial" w:hAnsi="Arial" w:cs="Arial"/>
        <w:color w:val="999999"/>
        <w:sz w:val="20"/>
      </w:rPr>
      <w:t>ru</w:t>
    </w:r>
    <w:r w:rsidRPr="00DB047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7F9F" w14:textId="77777777" w:rsidR="00E47FD6" w:rsidRDefault="00E47F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3783"/>
    <w:rsid w:val="0071279B"/>
    <w:rsid w:val="008F6072"/>
    <w:rsid w:val="00AA1D8D"/>
    <w:rsid w:val="00B47730"/>
    <w:rsid w:val="00CB0664"/>
    <w:rsid w:val="00DB047A"/>
    <w:rsid w:val="00E47FD6"/>
    <w:rsid w:val="00ED68B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6039D35"/>
  <w14:defaultImageDpi w14:val="300"/>
  <w15:docId w15:val="{F99AF08F-2485-4550-9887-2B983505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47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3005</Words>
  <Characters>17132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Над пустыней Хила</dc:title>
  <dc:subject/>
  <dc:creator>Валентина Николаевна Журавлёва</dc:creator>
  <cp:keywords/>
  <dc:description/>
  <cp:lastModifiedBy>Andrey Piskunov</cp:lastModifiedBy>
  <cp:revision>7</cp:revision>
  <dcterms:created xsi:type="dcterms:W3CDTF">2013-12-23T23:15:00Z</dcterms:created>
  <dcterms:modified xsi:type="dcterms:W3CDTF">2025-07-14T22:44:00Z</dcterms:modified>
  <cp:category/>
</cp:coreProperties>
</file>